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federal health-care program that covers U.S. residents over the age of 65?</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Affordable Care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S-CHIP</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63"/>
              <w:gridCol w:w="6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12.3.3 - Explain the origins and evolution of the Medicare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11:01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11:07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an example of an entitlement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1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Highway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Title IX of the Educational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Defense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7"/>
              <w:gridCol w:w="6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12.1.1 - Identify the historical reasons for the introduction of social welfare programs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11:38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11:42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Policy formulation involves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1"/>
              <w:gridCol w:w="804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making the government aware that an issue requires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discussion of proposals between governmental officials and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deciding on a specific proposal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Concern with the implementation of policy by bureaucrats, the courts, police, and individual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process of examining how a policy has worked in practice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3"/>
              <w:gridCol w:w="6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12.5.4 - Identify the impact of policy formulation on implementation.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11:42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11:45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individuals with a stake in an issue begin to propose and develop solutions to a problem, what are they engaging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enactment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formulation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identification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implementation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Multi-Mode (Multiple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12.5.2 - Explain the four-stage policymaking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11:45 PM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12/13/2020 11:49 PM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In the final step of the policymaking process, the policy is reviewed for its effectiveness and efficiency; if changes are needed, the issue is placed back on the policy agenda, and the cycle starts again. What is this step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enactment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formulation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Problem identification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implementation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8"/>
              <w:gridCol w:w="6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12.5.5 - Identify ways in which the government evaluates policy effectiveness.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4:53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Medicare, and Medicaid are examples of what type of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9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Targeted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Entitlement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Public goods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7"/>
              <w:gridCol w:w="6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12.1.1 - Identify the historical reasons for the introduction of social welfare programs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shared federal and state health insurance program for low-income persons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6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Pension Protection Fund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Aged Pension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0"/>
              <w:gridCol w:w="6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12.3.4 - Explain the origins and evolution of the Medicaid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name of the recent major health-care law mandating that individuals have health insurance?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Affordable Care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Dream 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Aged Pension Program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09"/>
              <w:gridCol w:w="643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12.3.6 - Explain the main tenets of the Patient Protection and Affordable Care 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federal government addresses issues such as poverty and health care, it is concerned with which of the following types of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3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Regulatory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8"/>
              <w:gridCol w:w="68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12.5.1 - Identify the varying types of policies, including regulatory, distributive, and redistributive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domestic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Policies that affect major economic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policies that affect housing, including construction costs and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the laws, government planning, and government actions that affect individuals' lives in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Matters relating to law enforcement within the borders of the United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activities of the government in its relations with other countries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8"/>
              <w:gridCol w:w="680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12.5.1 - Identify the varying types of policies, including regulatory, distributive, and redistributive policies.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What occurs during the policy formulation stage of the policymaking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government is made aware of the issue that requires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Various proposals for policy are discussed both within government and among the public.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specific proposal for government action is put into place.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Bureaucrats, the courts, police, and individual citizens determine the success of a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How a policy has worked in practice is examined.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3"/>
              <w:gridCol w:w="6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12.5.4 - Identify the impact of policy formulation on implementation.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Receiving input from hospitals, doctors, pharmaceutical manufacturers, and other parts of the medical industry that would be impacted by health-care reform policies would occur in which phase of the policymaking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Economic formulation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formulation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adoption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implementation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53"/>
              <w:gridCol w:w="608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12.5.4 - Identify the impact of policy formulation on implementation.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1:44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The assessment of policy effectiveness and making needed adjustments to improve after a given period of time is part of which step in the policymaking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Agenda building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formulation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evaluation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adoption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Policy implementation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98"/>
              <w:gridCol w:w="63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12.5.5 - Identify ways in which the government evaluates policy effectiveness.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accurately describes Medicaid?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Joint state-federal program that provides medical care to the poor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health insurance program that covers U.S. residents over the age of 65</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Government program that takes over the economic function of providing basic health-care coverage to all citizens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Subsidy for private health insurance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program established to provide assistance to elderly persons and persons with disabilities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70"/>
              <w:gridCol w:w="6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12.3.4 - Explain the origins and evolution of the Medicaid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federal health insurance program covers U.S. residents age 65 and older and is paid for by a tax on wages and salaries?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TANF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Affordable Care Act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63"/>
              <w:gridCol w:w="6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12.3.3 - Explain the origins and evolution of the Medicare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insurance is an example of what type of program that guarantees benefits to the recipients?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Welfare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Need-based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Means-tested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Altruistic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Entitlement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7"/>
              <w:gridCol w:w="6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12.1.1 - Identify the historical reasons for the introduction of social welfare programs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an example of an entitlement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income tax</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student loans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Medicaid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 Retirement Account (IRA)</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7"/>
              <w:gridCol w:w="6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12.1.1 - Identify the historical reasons for the introduction of social welfare programs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Individuals who meet certain requirements, such as age or income level, qualify to receive benefits under a particular federal program. What are these programs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Entitlements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Wealth redistribution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Pensions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Subsidies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7"/>
              <w:gridCol w:w="6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12.1.1 - Identify the historical reasons for the introduction of social welfare programs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how the Social Security system is funded?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802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Fees paid to the Federal Deposit Insurance Corporation (FDIC)</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pay-as-you-go system where those currently working support those who are retired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Funded solely by employees' contributions through 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Funded by a progressive tax on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Essentially, a private pension fund in which employees decide how much to contribute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12.5.2 - Explain the four-stage policymaking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Benefits to which every eligible person has a legal right and the government cannot deny are provided by which of the following programs? </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Retroactive policies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Discretionary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Controllable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Entitlements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Earmarks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27"/>
              <w:gridCol w:w="681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12.1.1 - Identify the historical reasons for the introduction of social welfare programs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responsible for the Medicaid program?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states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Reserve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Nonprofit hospitals and organizations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government and the states share responsibility.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63"/>
              <w:gridCol w:w="6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12.3.3 - Explain the origins and evolution of the Medicare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about past crime rates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experienced a great crime wave during the 1920s and early 1930s due to prohibition.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Crime rates grew steadily in the twentieth century.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According to historians and sociologists, industrialization and urbanization contributed to the rise of crime.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western part of the United States had less crime in the nineteenth century due to the fact that all citizens carried guns.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During the Civil War, there was little crime as everyone focused on the war effort.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Crime in the Twenty-First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4.5.1 - Explain the historical roots of the U.S. legal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2:29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population group has the highest incarceration rates?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Non-Hispanic white males, ages 30–34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 males, ages 30–34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Asian American males, ages 30–34</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Hispanic males, ages 25–29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African American women, ages 30–35</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Crime in the Twenty-First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4.5.1 - Explain the historical roots of the U.S. legal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The number of persons held in jail or prison for every 100,000 persons in a particular population group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4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Prison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Imprisonment numbers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Capacity figures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Incarceration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Recidivism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Crime in the Twenty-First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4.5.1 - Explain the historical roots of the U.S. legal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incarceration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Incarceration does not prevent average predatory street criminals from committing additional crimes once they are out of prison.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majority of prisoners are incarcerated for their full sentence.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Incarceration rates for African Americans are much lower than for any other ethnic group.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majority of people arrested and sent to jail have committed the crime of theft.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Overcrowding is not an issue in prisons.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Crime in the Twenty-First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4.5.1 - Explain the historical roots of the U.S. legal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3:06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be consistent with the Ferguson effect?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06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decline in homicide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homicide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decrease in the prison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increase in the prison population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Stronger ties between the community and local law enforcement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Crime in the Twenty-First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4.5.2 - Contrast criminal and civil cases.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not be counted in violent crime statistics?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Rape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Robbery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Simple assault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Identity theft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 violence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Crime in the Twenty-First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4.5.2 - Contrast criminal and civil cases.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Because of the effects of producing energy and burning fuels, energy policy is deeply connected with which other type of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Agricultural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Military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Health care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Welfare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0"/>
              <w:gridCol w:w="6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Energy and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12.5.7 - Outline the evolution of the energy and environmental policy since the 1960s.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Among which group is there is a great deal of skepticism about the existence of man-made climate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9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Democrats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Republicans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Scientists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Moderates and Independents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Environmentalists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0"/>
              <w:gridCol w:w="6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Energy and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12.5.7 - Outline the evolution of the energy and environmental policy since the 1960s.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ethanol?</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made from corn.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subsidized by the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criticized as inefficient to produce.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related to rising food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0"/>
              <w:gridCol w:w="6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Energy and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12.5.7 - Outline the evolution of the energy and environmental policy since the 1960s.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is true of sources of energy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75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Wind and solar power make up about half of the country's energy.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Nuclear power plants are becoming more popular due to their low costs.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Coal is on the decline due to low natural gas prices.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country is becoming more dependent on foreign sources of oil.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0"/>
              <w:gridCol w:w="650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Energy and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12.5.7 - Outline the evolution of the energy and environmental policy since the 1960s.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fiscal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controlled by the Treasury Department.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an approach to stabilize the economy through control of the money supply.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controlled by the Federal Reserve Bank.</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an approach to stabilizing the economy through government spending and taxing.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requires that, during economic slowdowns, the government tighten its belt on spending.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The Federal Reserve System was created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3"/>
              <w:gridCol w:w="80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Designate certain governmental powers as reserved for the federal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Provide a secondary military force in times of war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off the national debt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Stabilize nationwide economic activity by controlling the amount of money in circulation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Transition the United States from the gold standard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2"/>
              <w:gridCol w:w="6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11.3.3 - Describe how monetary policies regulate the economy and which institution is responsible for these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Monetary policy includes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2"/>
              <w:gridCol w:w="80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changes in the amount of money in circulation to alter national economic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Using changes in the size of the federal budget deficit to alter national economic variables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Regulating tax rates to ensure controlled growth and low 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economic policies of the president and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Linking the consumer price index and the gross national product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2"/>
              <w:gridCol w:w="6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11.3.3 - Describe how monetary policies regulate the economy and which institution is responsible for these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these situations is the result of a recession?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0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value in the stock market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Growth of household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Fewer jobs lost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Increased unemployment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Increase in money held in savings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3"/>
              <w:gridCol w:w="6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11.1.2 - Distinguish between an economic depression, inflation, and stagflation.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would involve using fiscal policy to affect changes in economic activity?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8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Altering the amount of money in circulation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Taxing and government spending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Altering interest rates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Court-mandated wage and price controls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Joining an international free trade zone.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When the U.S. government adjusts the amount of money in circulation in order to alter credit markets and employment, which of the following is the government relying on to influence the economy?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Domestic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Regressive tax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 tax policy</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2"/>
              <w:gridCol w:w="6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11.3.3 - Describe how monetary policies regulate the economy and which institution is responsible for these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4:52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are government expenditures that exceed receipts?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2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Upturns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Surpluses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Deficits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Rebates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4:59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Controlling U.S. monetary policy is the responsibility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8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Deposit Insurance Corporation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Reserve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International Monetary Fund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Department of Commerce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2"/>
              <w:gridCol w:w="6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11.3.3 - Describe how monetary policies regulate the economy and which institution is responsible for these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best describes the Federal Reserve?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partner with the U.S. Congress in determining economic volatility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source of economic decision-making power in the U.S. government largely independent of the three branches of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division of the Office of Management and Budget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resource for college loans and home loans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diplomatic arm of the U.S. government that focuses on the foreign exchange market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2"/>
              <w:gridCol w:w="6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11.3.3 - Describe how monetary policies regulate the economy and which institution is responsible for these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If government cuts taxes to encourage people to spend more money in order to stimulate economic growth, what policy is it engaging in?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9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Fiscal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Business cycling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Monetary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Keynesian policy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Subsidies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Monetary policies are largely determined by which of the following groups?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Economic Advisors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Federal Reserve Board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Budget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Treasury Department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2"/>
              <w:gridCol w:w="697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11.3.3 - Describe how monetary policies regulate the economy and which institution is responsible for these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9"/>
              <w:gridCol w:w="80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recession is defined as two or more successive quarters in which the economy shrinks instead of grows.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recession is defined as two or more quarters in which unemployment rates are above 7%.</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Inflation is defined as a sudden rise in prices for hot commodities such as gasoline and electronics.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Unemployment is defined as the total number of workers who are not in the workforce in any given quarter.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63"/>
              <w:gridCol w:w="63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11.1.2 - Distinguish between an economic depression, inflation, and stagflation.</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 and Medicare are funded by taxes on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Luxury items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Employer's gross receipts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 individual's salary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Value of an individual's personal property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gains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563"/>
              <w:gridCol w:w="607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12.3.3 - Explain the origins and evolution of the Medicare program.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5:22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What is the highest rate of taxation that one pays on the last dollar he or she makes called?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Progressive tax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Regressive tax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Marginal tax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liability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FICA tax rate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Tax loopholes allow individuals and corporations to do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Reduce their taxable income legally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Register formal complaints to the Internal Revenue Service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Pay taxes only on investment 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Choose the state to which they will pay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Commit crimes without fear of incarceration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reflects the concept of progressive taxation?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16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taxpayers pay taxes at the same percentage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with higher incomes pay taxes at a higher percentage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with higher incomes pay taxes at a lower percentage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tax burden consists mostly of property and sales taxes.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Tax rates increase by a set percentage every year.</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On which of the following are Social Security taxes levied?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55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Wages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Capital gains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Dividends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Interest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5:38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most progressive tax levied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7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Income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Social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Sales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Sin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Estate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best describes how the income tax is levied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9"/>
              <w:gridCol w:w="805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your income is taxed at the same rate, although that rate varies depending on what your income 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Everyone's income is taxed at the same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income is taxed at different rates; those with higher income pay a higher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Your income is taxed at different rates; those with higher income pay a lower rate.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Everyone's income is taxed at the same rate, but there is a cap on how much of one's income is taxed.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stages of the policymaking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12.5.2 - Explain the four-stage policymaking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an entitlement program is.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12.5.2 - Explain the four-stage policymaking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each step in the policymaking process using an actual policy as an example.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40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12.5.2 - Explain the four-stage policymaking process.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the principles underlying the American health-care system and the significant issues facing the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12.3.6 - Explain the main tenets of the Patient Protection and Affordable Care 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the rising costs of health care and explain governmental efforts to address them.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216"/>
              <w:gridCol w:w="642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Policymaking Process: Health Care as an Example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12.3.6 - Explain the main tenets of the Patient Protection and Affordable Care Act.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recent trends in crime rates and the explanations given for these changes.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88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Crime in the Twenty-First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4.5.2 - Contrast criminal and civil cases.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incarceration rates in the United States and explain how they relate to the rates of crime in American society.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Crime in the Twenty-First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4.5.1 - Explain the historical roots of the U.S. legal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incarceration rate and the imprisonment rate.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569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Crime in the Twenty-First Century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4.5.1 - Explain the historical roots of the U.S. legal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idea of climate change and the ways in which this phenomenon has emerged as a political issue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7"/>
              <w:gridCol w:w="6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Energy and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12.5.7 - Outline the evolution of the energy and environmental policy since the 1960s.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Clean Air Act and its role in affecting climate change.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7"/>
              <w:gridCol w:w="6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Energy and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12.5.7 - Outline the evolution of the energy and environmental policy since the 1960s.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connection between environmental policy and energy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7"/>
              <w:gridCol w:w="6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Energy and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12.5.7 - Outline the evolution of the energy and environmental policy since the 1960s.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explain examples of U.S. policy that have sought to move the United States in the direction of energy independence.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7"/>
              <w:gridCol w:w="6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Energy and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12.5.7 - Outline the evolution of the energy and environmental policy since the 1960s.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5:59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environmental concerns have affected America’s choices about the types of energy production to use.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147"/>
              <w:gridCol w:w="649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Energy and the Environment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12.5.7 - Outline the evolution of the energy and environmental policy since the 1960s.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conditions and causes that lead to a federal budget deficit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12/15/2020 5:32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monetary policy with economic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8"/>
              <w:gridCol w:w="6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11.3.3 - Describe how monetary policies regulate the economy and which institution is responsible for these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66. 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goals and powers of the Federal Reserve Board.</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8"/>
              <w:gridCol w:w="6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11.3.3 - Describe how monetary policies regulate the economy and which institution is responsible for these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role the U.S. government plays in addressing unemployment.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833"/>
              <w:gridCol w:w="680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12.1.1 - Identify the historical reasons for the introduction of social welfare programs in the United States.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68. 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fiscal policy and monetary policy.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the ways the Federal Reserve System controls the money supply.</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668"/>
              <w:gridCol w:w="69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Economic Decision Making</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11.3.3 - Describe how monetary policies regulate the economy and which institution is responsible for these decisions.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difference between progressive and regressive taxes.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 of regressive taxation.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6:18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6:20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a tax loophole is and discuss the effects that tax loopholes have on the behavior of businesses.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6:20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6:24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73. 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political tensions inherent in making tax policy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89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Politics of Taxes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11.3.4 - Analyze the elements of U.S. fiscal policy.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6:24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6:25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15 - Domestic and Economic Policy</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15 - Domestic and Economic Policy</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